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E8A" w:rsidRDefault="00E46306">
      <w:pPr>
        <w:pBdr>
          <w:bottom w:val="single" w:sz="12" w:space="0" w:color="808080"/>
        </w:pBdr>
      </w:pPr>
      <w:r>
        <w:rPr>
          <w:sz w:val="48"/>
          <w:szCs w:val="48"/>
        </w:rPr>
        <w:t>Anti-Bullying Lesson Plan</w:t>
      </w:r>
      <w:r w:rsidR="00CE5E8A">
        <w:rPr>
          <w:sz w:val="48"/>
          <w:szCs w:val="48"/>
        </w:rPr>
        <w:t xml:space="preserve">     </w:t>
      </w:r>
    </w:p>
    <w:p w:rsidR="00CE5E8A" w:rsidRDefault="00CE5E8A">
      <w:pPr>
        <w:jc w:val="center"/>
        <w:rPr>
          <w:sz w:val="24"/>
          <w:szCs w:val="24"/>
          <w:u w:val="single"/>
        </w:rPr>
      </w:pPr>
    </w:p>
    <w:p w:rsidR="00CE5E8A" w:rsidRDefault="00CE5E8A" w:rsidP="00640DEF">
      <w:pPr>
        <w:jc w:val="center"/>
        <w:rPr>
          <w:sz w:val="28"/>
          <w:szCs w:val="28"/>
        </w:rPr>
      </w:pPr>
    </w:p>
    <w:p w:rsidR="00CE5E8A" w:rsidRDefault="00CE5E8A">
      <w:pPr>
        <w:rPr>
          <w:b/>
          <w:bCs/>
          <w:sz w:val="28"/>
          <w:szCs w:val="28"/>
        </w:rPr>
      </w:pPr>
      <w:r>
        <w:rPr>
          <w:b/>
          <w:bCs/>
          <w:sz w:val="28"/>
          <w:szCs w:val="28"/>
        </w:rPr>
        <w:t>Student academic content standards that are the target of student learning (list the complete text of the relevant parts of each standard):</w:t>
      </w:r>
    </w:p>
    <w:p w:rsidR="00F8341D" w:rsidRDefault="00CE5E8A" w:rsidP="00F8341D">
      <w:pPr>
        <w:rPr>
          <w:sz w:val="24"/>
          <w:szCs w:val="24"/>
        </w:rPr>
      </w:pPr>
      <w:r>
        <w:tab/>
      </w:r>
      <w:r w:rsidRPr="00F86C4E">
        <w:rPr>
          <w:sz w:val="24"/>
          <w:szCs w:val="24"/>
        </w:rPr>
        <w:t>*Standard, EARL/GLE</w:t>
      </w:r>
      <w:r w:rsidR="00F8341D">
        <w:rPr>
          <w:sz w:val="24"/>
          <w:szCs w:val="24"/>
        </w:rPr>
        <w:t xml:space="preserve"> Kindergarten </w:t>
      </w:r>
    </w:p>
    <w:p w:rsidR="00F8341D" w:rsidRPr="00F8341D" w:rsidRDefault="00F8341D" w:rsidP="00F8341D">
      <w:pPr>
        <w:rPr>
          <w:sz w:val="24"/>
          <w:szCs w:val="24"/>
        </w:rPr>
      </w:pPr>
      <w:r w:rsidRPr="00F8341D">
        <w:rPr>
          <w:bCs/>
          <w:sz w:val="24"/>
          <w:szCs w:val="24"/>
        </w:rPr>
        <w:t>Component 2.4: Acquires skills to live safely and reduce health risks.</w:t>
      </w:r>
    </w:p>
    <w:p w:rsidR="00F8341D" w:rsidRPr="00F8341D" w:rsidRDefault="00F8341D" w:rsidP="00F8341D">
      <w:pPr>
        <w:rPr>
          <w:sz w:val="24"/>
          <w:szCs w:val="24"/>
        </w:rPr>
      </w:pPr>
      <w:r w:rsidRPr="00F8341D">
        <w:rPr>
          <w:bCs/>
          <w:sz w:val="24"/>
          <w:szCs w:val="24"/>
        </w:rPr>
        <w:t>GLE 2.4.1</w:t>
      </w:r>
      <w:r>
        <w:rPr>
          <w:bCs/>
          <w:sz w:val="24"/>
          <w:szCs w:val="24"/>
        </w:rPr>
        <w:t>:</w:t>
      </w:r>
      <w:r w:rsidRPr="00F8341D">
        <w:rPr>
          <w:bCs/>
          <w:sz w:val="24"/>
          <w:szCs w:val="24"/>
        </w:rPr>
        <w:t xml:space="preserve"> Recognizes abusive and risky situations and identifies safe behaviors to prevent injury to self and others at home, school, and in the community. Recognizes abusive situations and how to get help. </w:t>
      </w:r>
    </w:p>
    <w:p w:rsidR="00F8341D" w:rsidRPr="00F8341D" w:rsidRDefault="00F8341D" w:rsidP="00F8341D">
      <w:pPr>
        <w:rPr>
          <w:sz w:val="24"/>
          <w:szCs w:val="24"/>
        </w:rPr>
      </w:pPr>
    </w:p>
    <w:p w:rsidR="00F8341D" w:rsidRPr="00F8341D" w:rsidRDefault="00F8341D" w:rsidP="00F8341D">
      <w:pPr>
        <w:rPr>
          <w:sz w:val="24"/>
          <w:szCs w:val="24"/>
        </w:rPr>
      </w:pPr>
      <w:r w:rsidRPr="00F8341D">
        <w:rPr>
          <w:bCs/>
          <w:sz w:val="24"/>
          <w:szCs w:val="24"/>
        </w:rPr>
        <w:t xml:space="preserve">Identifies risky situations and how to get help while at school. </w:t>
      </w:r>
    </w:p>
    <w:p w:rsidR="00F8341D" w:rsidRPr="00F8341D" w:rsidRDefault="00F8341D" w:rsidP="00F8341D">
      <w:pPr>
        <w:rPr>
          <w:sz w:val="24"/>
          <w:szCs w:val="24"/>
        </w:rPr>
      </w:pPr>
    </w:p>
    <w:p w:rsidR="00F8341D" w:rsidRPr="00F8341D" w:rsidRDefault="00F8341D" w:rsidP="00F8341D">
      <w:pPr>
        <w:rPr>
          <w:sz w:val="24"/>
          <w:szCs w:val="24"/>
        </w:rPr>
      </w:pPr>
      <w:r w:rsidRPr="00F8341D">
        <w:rPr>
          <w:sz w:val="24"/>
          <w:szCs w:val="24"/>
        </w:rPr>
        <w:t xml:space="preserve">Example: </w:t>
      </w:r>
    </w:p>
    <w:p w:rsidR="00CE5E8A" w:rsidRDefault="00F8341D" w:rsidP="00F8341D">
      <w:r w:rsidRPr="00F8341D">
        <w:rPr>
          <w:sz w:val="24"/>
          <w:szCs w:val="24"/>
        </w:rPr>
        <w:t> Recognizes bullying and explains how to ask an adult for help.</w:t>
      </w:r>
    </w:p>
    <w:p w:rsidR="00CE5E8A" w:rsidRDefault="00CE5E8A">
      <w:r>
        <w:tab/>
      </w:r>
    </w:p>
    <w:p w:rsidR="00CE5E8A" w:rsidRDefault="00CE5E8A"/>
    <w:p w:rsidR="00CE5E8A" w:rsidRDefault="00CE5E8A">
      <w:pPr>
        <w:rPr>
          <w:b/>
          <w:bCs/>
          <w:sz w:val="28"/>
          <w:szCs w:val="28"/>
        </w:rPr>
      </w:pPr>
      <w:r>
        <w:rPr>
          <w:b/>
          <w:bCs/>
          <w:sz w:val="28"/>
          <w:szCs w:val="28"/>
        </w:rPr>
        <w:t>Learning Objectives:</w:t>
      </w:r>
    </w:p>
    <w:p w:rsidR="00CE5E8A" w:rsidRPr="00F86C4E" w:rsidRDefault="00CE5E8A">
      <w:pPr>
        <w:rPr>
          <w:sz w:val="24"/>
          <w:szCs w:val="24"/>
        </w:rPr>
      </w:pPr>
      <w:r>
        <w:tab/>
      </w:r>
      <w:r w:rsidRPr="00F86C4E">
        <w:rPr>
          <w:sz w:val="24"/>
          <w:szCs w:val="24"/>
        </w:rPr>
        <w:t>*Schema:</w:t>
      </w:r>
      <w:r w:rsidR="004D19F2">
        <w:rPr>
          <w:sz w:val="24"/>
          <w:szCs w:val="24"/>
        </w:rPr>
        <w:t xml:space="preserve"> General knowledge about </w:t>
      </w:r>
      <w:r w:rsidR="005E5C66">
        <w:rPr>
          <w:sz w:val="24"/>
          <w:szCs w:val="24"/>
        </w:rPr>
        <w:t>behavior, friends, the playground, etc.</w:t>
      </w:r>
    </w:p>
    <w:p w:rsidR="00CE5E8A" w:rsidRPr="00F86C4E" w:rsidRDefault="00CE5E8A">
      <w:pPr>
        <w:rPr>
          <w:sz w:val="24"/>
          <w:szCs w:val="24"/>
        </w:rPr>
      </w:pPr>
      <w:r w:rsidRPr="00F86C4E">
        <w:rPr>
          <w:sz w:val="24"/>
          <w:szCs w:val="24"/>
        </w:rPr>
        <w:tab/>
      </w:r>
    </w:p>
    <w:p w:rsidR="00CE5E8A" w:rsidRPr="00F86C4E" w:rsidRDefault="00CE5E8A">
      <w:pPr>
        <w:rPr>
          <w:sz w:val="24"/>
          <w:szCs w:val="24"/>
        </w:rPr>
      </w:pPr>
      <w:r w:rsidRPr="00F86C4E">
        <w:rPr>
          <w:sz w:val="24"/>
          <w:szCs w:val="24"/>
        </w:rPr>
        <w:tab/>
        <w:t>*TSWBAT:</w:t>
      </w:r>
      <w:r w:rsidR="00785873">
        <w:rPr>
          <w:sz w:val="24"/>
          <w:szCs w:val="24"/>
        </w:rPr>
        <w:t xml:space="preserve"> Identify bullying.  Know the difference between </w:t>
      </w:r>
      <w:r w:rsidR="004D19F2">
        <w:rPr>
          <w:sz w:val="24"/>
          <w:szCs w:val="24"/>
        </w:rPr>
        <w:t>playing and teasing.</w:t>
      </w:r>
    </w:p>
    <w:p w:rsidR="00CE5E8A" w:rsidRPr="00F86C4E" w:rsidRDefault="00F8341D">
      <w:pPr>
        <w:rPr>
          <w:sz w:val="24"/>
          <w:szCs w:val="24"/>
        </w:rPr>
      </w:pPr>
      <w:r>
        <w:rPr>
          <w:sz w:val="24"/>
          <w:szCs w:val="24"/>
        </w:rPr>
        <w:tab/>
      </w:r>
      <w:r>
        <w:rPr>
          <w:sz w:val="24"/>
          <w:szCs w:val="24"/>
        </w:rPr>
        <w:tab/>
        <w:t>Knows what to do about bullying.</w:t>
      </w:r>
    </w:p>
    <w:p w:rsidR="00CE5E8A" w:rsidRPr="00F86C4E" w:rsidRDefault="00CE5E8A">
      <w:pPr>
        <w:rPr>
          <w:sz w:val="24"/>
          <w:szCs w:val="24"/>
        </w:rPr>
      </w:pPr>
    </w:p>
    <w:p w:rsidR="00CE5E8A" w:rsidRDefault="00CE5E8A">
      <w:pPr>
        <w:rPr>
          <w:b/>
          <w:bCs/>
          <w:sz w:val="28"/>
          <w:szCs w:val="28"/>
        </w:rPr>
      </w:pPr>
      <w:r>
        <w:rPr>
          <w:b/>
          <w:bCs/>
          <w:sz w:val="28"/>
          <w:szCs w:val="28"/>
        </w:rPr>
        <w:t>Assessments to Monitor Student Learning:</w:t>
      </w:r>
    </w:p>
    <w:p w:rsidR="00CE5E8A" w:rsidRPr="00F86C4E" w:rsidRDefault="00CE5E8A">
      <w:pPr>
        <w:rPr>
          <w:sz w:val="24"/>
          <w:szCs w:val="24"/>
        </w:rPr>
      </w:pPr>
      <w:r w:rsidRPr="00F86C4E">
        <w:rPr>
          <w:sz w:val="24"/>
          <w:szCs w:val="24"/>
        </w:rPr>
        <w:t>Choose one of the following that best fits this lesson.</w:t>
      </w:r>
    </w:p>
    <w:p w:rsidR="00CE5E8A" w:rsidRPr="00F86C4E" w:rsidRDefault="00CE5E8A">
      <w:pPr>
        <w:rPr>
          <w:sz w:val="24"/>
          <w:szCs w:val="24"/>
        </w:rPr>
      </w:pPr>
      <w:r w:rsidRPr="00F86C4E">
        <w:rPr>
          <w:sz w:val="24"/>
          <w:szCs w:val="24"/>
        </w:rPr>
        <w:tab/>
      </w:r>
    </w:p>
    <w:p w:rsidR="00CE5E8A" w:rsidRPr="00F86C4E" w:rsidRDefault="00CE5E8A">
      <w:pPr>
        <w:rPr>
          <w:sz w:val="24"/>
          <w:szCs w:val="24"/>
        </w:rPr>
      </w:pPr>
      <w:r w:rsidRPr="00F86C4E">
        <w:rPr>
          <w:sz w:val="24"/>
          <w:szCs w:val="24"/>
        </w:rPr>
        <w:tab/>
        <w:t>*Formative Assessment:</w:t>
      </w:r>
      <w:r w:rsidR="004D19F2">
        <w:rPr>
          <w:sz w:val="24"/>
          <w:szCs w:val="24"/>
        </w:rPr>
        <w:t xml:space="preserve"> This will be done throughout </w:t>
      </w:r>
      <w:r w:rsidR="005E5C66">
        <w:rPr>
          <w:sz w:val="24"/>
          <w:szCs w:val="24"/>
        </w:rPr>
        <w:t xml:space="preserve">the lesson </w:t>
      </w:r>
      <w:r w:rsidR="004D19F2">
        <w:rPr>
          <w:sz w:val="24"/>
          <w:szCs w:val="24"/>
        </w:rPr>
        <w:t xml:space="preserve">as </w:t>
      </w:r>
      <w:r w:rsidR="005E5C66">
        <w:rPr>
          <w:sz w:val="24"/>
          <w:szCs w:val="24"/>
        </w:rPr>
        <w:t>it</w:t>
      </w:r>
      <w:r w:rsidR="004D19F2">
        <w:rPr>
          <w:sz w:val="24"/>
          <w:szCs w:val="24"/>
        </w:rPr>
        <w:t xml:space="preserve"> will be presented in a discussion format.</w:t>
      </w:r>
    </w:p>
    <w:p w:rsidR="00CE5E8A" w:rsidRPr="00F86C4E" w:rsidRDefault="00CE5E8A">
      <w:pPr>
        <w:rPr>
          <w:sz w:val="24"/>
          <w:szCs w:val="24"/>
        </w:rPr>
      </w:pPr>
    </w:p>
    <w:p w:rsidR="00CE5E8A" w:rsidRDefault="00CE5E8A"/>
    <w:p w:rsidR="00CE5E8A" w:rsidRDefault="00CE5E8A">
      <w:pPr>
        <w:rPr>
          <w:b/>
          <w:bCs/>
          <w:sz w:val="28"/>
          <w:szCs w:val="28"/>
        </w:rPr>
      </w:pPr>
      <w:r>
        <w:rPr>
          <w:b/>
          <w:bCs/>
          <w:sz w:val="28"/>
          <w:szCs w:val="28"/>
        </w:rPr>
        <w:t>Instructional Strategies and Learning Tasks to Support Student Learning (what you and the students will be doing):</w:t>
      </w:r>
    </w:p>
    <w:p w:rsidR="00CE5E8A" w:rsidRPr="00F86C4E" w:rsidRDefault="00CE5E8A">
      <w:pPr>
        <w:rPr>
          <w:b/>
          <w:bCs/>
          <w:sz w:val="24"/>
          <w:szCs w:val="24"/>
        </w:rPr>
      </w:pPr>
      <w:r w:rsidRPr="00F86C4E">
        <w:rPr>
          <w:b/>
          <w:bCs/>
          <w:sz w:val="24"/>
          <w:szCs w:val="24"/>
        </w:rPr>
        <w:tab/>
      </w:r>
      <w:r w:rsidRPr="00F86C4E">
        <w:rPr>
          <w:sz w:val="24"/>
          <w:szCs w:val="24"/>
        </w:rPr>
        <w:t>Anticipatory Set:</w:t>
      </w:r>
      <w:r w:rsidR="005E5C66">
        <w:rPr>
          <w:sz w:val="24"/>
          <w:szCs w:val="24"/>
        </w:rPr>
        <w:t xml:space="preserve"> </w:t>
      </w:r>
    </w:p>
    <w:p w:rsidR="00715A54" w:rsidRDefault="00715A54" w:rsidP="00715A54">
      <w:pPr>
        <w:rPr>
          <w:sz w:val="24"/>
          <w:szCs w:val="24"/>
        </w:rPr>
      </w:pPr>
    </w:p>
    <w:p w:rsidR="00715A54" w:rsidRPr="00E04261" w:rsidRDefault="00715A54" w:rsidP="00715A54">
      <w:pPr>
        <w:rPr>
          <w:sz w:val="24"/>
          <w:szCs w:val="24"/>
        </w:rPr>
      </w:pPr>
      <w:r w:rsidRPr="00E04261">
        <w:rPr>
          <w:sz w:val="24"/>
          <w:szCs w:val="24"/>
        </w:rPr>
        <w:t>1.  What is a bully?</w:t>
      </w:r>
    </w:p>
    <w:p w:rsidR="00715A54" w:rsidRPr="00E04261" w:rsidRDefault="00715A54" w:rsidP="00715A54">
      <w:pPr>
        <w:rPr>
          <w:sz w:val="24"/>
          <w:szCs w:val="24"/>
        </w:rPr>
      </w:pPr>
      <w:r w:rsidRPr="00E04261">
        <w:rPr>
          <w:sz w:val="24"/>
          <w:szCs w:val="24"/>
        </w:rPr>
        <w:t>2.  Can someone be a bully without meaning to be?</w:t>
      </w:r>
    </w:p>
    <w:p w:rsidR="00715A54" w:rsidRPr="00E04261" w:rsidRDefault="00715A54" w:rsidP="00715A54">
      <w:pPr>
        <w:rPr>
          <w:sz w:val="24"/>
          <w:szCs w:val="24"/>
        </w:rPr>
      </w:pPr>
      <w:r>
        <w:rPr>
          <w:sz w:val="24"/>
          <w:szCs w:val="24"/>
        </w:rPr>
        <w:t>3</w:t>
      </w:r>
      <w:r w:rsidRPr="00E04261">
        <w:rPr>
          <w:sz w:val="24"/>
          <w:szCs w:val="24"/>
        </w:rPr>
        <w:t>.  What's the difference between bullying and just fooling around?</w:t>
      </w:r>
    </w:p>
    <w:p w:rsidR="00CE5E8A" w:rsidRPr="00F86C4E" w:rsidRDefault="00CE5E8A">
      <w:pPr>
        <w:rPr>
          <w:sz w:val="24"/>
          <w:szCs w:val="24"/>
        </w:rPr>
      </w:pPr>
    </w:p>
    <w:p w:rsidR="00CE5E8A" w:rsidRPr="00F86C4E" w:rsidRDefault="00CE5E8A">
      <w:pPr>
        <w:rPr>
          <w:sz w:val="24"/>
          <w:szCs w:val="24"/>
        </w:rPr>
      </w:pPr>
      <w:r w:rsidRPr="00F86C4E">
        <w:rPr>
          <w:sz w:val="24"/>
          <w:szCs w:val="24"/>
        </w:rPr>
        <w:tab/>
        <w:t>State the Learning Target:</w:t>
      </w:r>
      <w:r w:rsidR="00715A54">
        <w:rPr>
          <w:sz w:val="24"/>
          <w:szCs w:val="24"/>
        </w:rPr>
        <w:t xml:space="preserve"> Identify bullying.  Know the difference between playing and teasing.</w:t>
      </w:r>
      <w:r w:rsidR="00F8341D">
        <w:rPr>
          <w:sz w:val="24"/>
          <w:szCs w:val="24"/>
        </w:rPr>
        <w:t xml:space="preserve">  Knows what to do about bullying.</w:t>
      </w:r>
    </w:p>
    <w:p w:rsidR="00CE5E8A" w:rsidRPr="00F86C4E" w:rsidRDefault="00CE5E8A">
      <w:pPr>
        <w:rPr>
          <w:sz w:val="24"/>
          <w:szCs w:val="24"/>
        </w:rPr>
      </w:pPr>
    </w:p>
    <w:p w:rsidR="00CE5E8A" w:rsidRDefault="00CE5E8A">
      <w:pPr>
        <w:rPr>
          <w:sz w:val="24"/>
          <w:szCs w:val="24"/>
        </w:rPr>
      </w:pPr>
      <w:r w:rsidRPr="00F86C4E">
        <w:rPr>
          <w:sz w:val="24"/>
          <w:szCs w:val="24"/>
        </w:rPr>
        <w:tab/>
        <w:t>Learning Episode (Critical Input Experience):</w:t>
      </w:r>
    </w:p>
    <w:p w:rsidR="00A039E6" w:rsidRDefault="00A039E6">
      <w:pPr>
        <w:rPr>
          <w:sz w:val="24"/>
          <w:szCs w:val="24"/>
        </w:rPr>
      </w:pPr>
    </w:p>
    <w:p w:rsidR="00F8341D" w:rsidRDefault="00F8341D">
      <w:pPr>
        <w:rPr>
          <w:sz w:val="24"/>
          <w:szCs w:val="24"/>
        </w:rPr>
      </w:pPr>
    </w:p>
    <w:p w:rsidR="00F8341D" w:rsidRDefault="00F8341D">
      <w:pPr>
        <w:rPr>
          <w:sz w:val="24"/>
          <w:szCs w:val="24"/>
        </w:rPr>
      </w:pPr>
      <w:r>
        <w:rPr>
          <w:sz w:val="24"/>
          <w:szCs w:val="24"/>
        </w:rPr>
        <w:lastRenderedPageBreak/>
        <w:t>Definition:</w:t>
      </w:r>
    </w:p>
    <w:p w:rsidR="00F8341D" w:rsidRDefault="00F8341D">
      <w:pPr>
        <w:rPr>
          <w:sz w:val="24"/>
          <w:szCs w:val="24"/>
        </w:rPr>
      </w:pPr>
      <w:r>
        <w:rPr>
          <w:sz w:val="24"/>
          <w:szCs w:val="24"/>
        </w:rPr>
        <w:t xml:space="preserve">A bully is </w:t>
      </w:r>
      <w:r w:rsidRPr="00F8341D">
        <w:rPr>
          <w:sz w:val="24"/>
          <w:szCs w:val="24"/>
        </w:rPr>
        <w:t>a person who uses strength or influence to harm or intimidate those who are weaker.</w:t>
      </w:r>
    </w:p>
    <w:p w:rsidR="00F8341D" w:rsidRDefault="00F8341D">
      <w:pPr>
        <w:rPr>
          <w:sz w:val="24"/>
          <w:szCs w:val="24"/>
        </w:rPr>
      </w:pPr>
    </w:p>
    <w:p w:rsidR="00F8341D" w:rsidRPr="00F8341D" w:rsidRDefault="00A039E6" w:rsidP="00F8341D">
      <w:pPr>
        <w:rPr>
          <w:b/>
          <w:bCs/>
          <w:sz w:val="24"/>
          <w:szCs w:val="24"/>
        </w:rPr>
      </w:pPr>
      <w:r>
        <w:rPr>
          <w:sz w:val="24"/>
          <w:szCs w:val="24"/>
        </w:rPr>
        <w:tab/>
        <w:t xml:space="preserve">Watch video: </w:t>
      </w:r>
      <w:r w:rsidR="00F8341D" w:rsidRPr="00F8341D">
        <w:rPr>
          <w:bCs/>
          <w:i/>
          <w:sz w:val="24"/>
          <w:szCs w:val="24"/>
        </w:rPr>
        <w:t>The Power of One - School Video Sample</w:t>
      </w:r>
    </w:p>
    <w:p w:rsidR="00A039E6" w:rsidRDefault="00F8341D">
      <w:r>
        <w:tab/>
      </w:r>
      <w:r>
        <w:tab/>
      </w:r>
      <w:r>
        <w:tab/>
      </w:r>
      <w:hyperlink r:id="rId6" w:history="1">
        <w:r w:rsidR="00A039E6">
          <w:rPr>
            <w:rStyle w:val="Hyperlink"/>
          </w:rPr>
          <w:t>http://www.youtube.com/watch?v=z1mOCd5HP5M</w:t>
        </w:r>
      </w:hyperlink>
    </w:p>
    <w:p w:rsidR="00A039E6" w:rsidRDefault="00A039E6">
      <w:r>
        <w:tab/>
        <w:t>#1 1:00-1:25</w:t>
      </w:r>
    </w:p>
    <w:p w:rsidR="00A039E6" w:rsidRDefault="00A039E6">
      <w:r>
        <w:tab/>
      </w:r>
      <w:r>
        <w:tab/>
        <w:t>What did you see?  Laughing at him, making fun of him.</w:t>
      </w:r>
    </w:p>
    <w:p w:rsidR="00A039E6" w:rsidRDefault="00A039E6">
      <w:r>
        <w:tab/>
      </w:r>
      <w:r>
        <w:tab/>
        <w:t>How do you think he felt?</w:t>
      </w:r>
    </w:p>
    <w:p w:rsidR="00715A54" w:rsidRDefault="00715A54">
      <w:r>
        <w:tab/>
      </w:r>
      <w:r>
        <w:tab/>
        <w:t>How would you feel?  (</w:t>
      </w:r>
      <w:r w:rsidR="00640DEF">
        <w:t>Don't</w:t>
      </w:r>
      <w:r>
        <w:t xml:space="preserve"> answer out loud)</w:t>
      </w:r>
    </w:p>
    <w:p w:rsidR="00715A54" w:rsidRDefault="00715A54"/>
    <w:p w:rsidR="00715A54" w:rsidRDefault="00715A54">
      <w:r>
        <w:tab/>
        <w:t>#2 3:45-4:30</w:t>
      </w:r>
    </w:p>
    <w:p w:rsidR="00715A54" w:rsidRDefault="00715A54">
      <w:r>
        <w:tab/>
      </w:r>
      <w:r>
        <w:tab/>
        <w:t>What did you see?  Pushing, yelling, taking his money, and writing mean things.</w:t>
      </w:r>
    </w:p>
    <w:p w:rsidR="00715A54" w:rsidRDefault="00715A54" w:rsidP="00715A54">
      <w:r>
        <w:tab/>
      </w:r>
      <w:r>
        <w:tab/>
        <w:t>How do you think he felt?</w:t>
      </w:r>
    </w:p>
    <w:p w:rsidR="005C7DA6" w:rsidRDefault="005C7DA6" w:rsidP="005C7DA6">
      <w:r>
        <w:tab/>
      </w:r>
      <w:r>
        <w:tab/>
        <w:t>How would you feel?  (</w:t>
      </w:r>
      <w:r w:rsidR="00640DEF">
        <w:t>Don't</w:t>
      </w:r>
      <w:r>
        <w:t xml:space="preserve"> answer out loud)</w:t>
      </w:r>
    </w:p>
    <w:p w:rsidR="00CE5E8A" w:rsidRDefault="00CE5E8A">
      <w:pPr>
        <w:rPr>
          <w:sz w:val="24"/>
          <w:szCs w:val="24"/>
        </w:rPr>
      </w:pPr>
    </w:p>
    <w:p w:rsidR="00E04261" w:rsidRPr="00E04261" w:rsidRDefault="00E04261" w:rsidP="00E04261">
      <w:pPr>
        <w:rPr>
          <w:sz w:val="24"/>
          <w:szCs w:val="24"/>
        </w:rPr>
      </w:pPr>
      <w:r>
        <w:rPr>
          <w:sz w:val="24"/>
          <w:szCs w:val="24"/>
        </w:rPr>
        <w:t>4</w:t>
      </w:r>
      <w:r w:rsidRPr="00E04261">
        <w:rPr>
          <w:sz w:val="24"/>
          <w:szCs w:val="24"/>
        </w:rPr>
        <w:t>.  Which of these is bullying (and why)?</w:t>
      </w:r>
    </w:p>
    <w:p w:rsidR="00E04261" w:rsidRPr="00E04261" w:rsidRDefault="00055745" w:rsidP="00E04261">
      <w:pPr>
        <w:rPr>
          <w:sz w:val="24"/>
          <w:szCs w:val="24"/>
        </w:rPr>
      </w:pPr>
      <w:r>
        <w:rPr>
          <w:sz w:val="24"/>
          <w:szCs w:val="24"/>
        </w:rPr>
        <w:tab/>
      </w:r>
      <w:r w:rsidR="00E04261" w:rsidRPr="00E04261">
        <w:rPr>
          <w:sz w:val="24"/>
          <w:szCs w:val="24"/>
        </w:rPr>
        <w:t>• Making fun of somebody's looks.</w:t>
      </w:r>
    </w:p>
    <w:p w:rsidR="00E04261" w:rsidRPr="00E04261" w:rsidRDefault="00055745" w:rsidP="00E04261">
      <w:pPr>
        <w:rPr>
          <w:sz w:val="24"/>
          <w:szCs w:val="24"/>
        </w:rPr>
      </w:pPr>
      <w:r>
        <w:rPr>
          <w:sz w:val="24"/>
          <w:szCs w:val="24"/>
        </w:rPr>
        <w:tab/>
      </w:r>
      <w:r w:rsidR="00E04261" w:rsidRPr="00E04261">
        <w:rPr>
          <w:sz w:val="24"/>
          <w:szCs w:val="24"/>
        </w:rPr>
        <w:t>• Chasing away younger kids when they want to play on the swings.</w:t>
      </w:r>
    </w:p>
    <w:p w:rsidR="00E04261" w:rsidRPr="00E04261" w:rsidRDefault="00055745" w:rsidP="00E04261">
      <w:pPr>
        <w:rPr>
          <w:sz w:val="24"/>
          <w:szCs w:val="24"/>
        </w:rPr>
      </w:pPr>
      <w:r>
        <w:rPr>
          <w:sz w:val="24"/>
          <w:szCs w:val="24"/>
        </w:rPr>
        <w:tab/>
      </w:r>
      <w:r w:rsidR="00E04261" w:rsidRPr="00E04261">
        <w:rPr>
          <w:sz w:val="24"/>
          <w:szCs w:val="24"/>
        </w:rPr>
        <w:t>• Accidentally bumping into someone in the hall.</w:t>
      </w:r>
    </w:p>
    <w:p w:rsidR="00E04261" w:rsidRPr="00E04261" w:rsidRDefault="00055745" w:rsidP="00E04261">
      <w:pPr>
        <w:rPr>
          <w:sz w:val="24"/>
          <w:szCs w:val="24"/>
        </w:rPr>
      </w:pPr>
      <w:r>
        <w:rPr>
          <w:sz w:val="24"/>
          <w:szCs w:val="24"/>
        </w:rPr>
        <w:tab/>
      </w:r>
      <w:r w:rsidR="00E04261" w:rsidRPr="00E04261">
        <w:rPr>
          <w:sz w:val="24"/>
          <w:szCs w:val="24"/>
        </w:rPr>
        <w:t>• Calling people names because of the color of their skin.</w:t>
      </w:r>
    </w:p>
    <w:p w:rsidR="00E04261" w:rsidRPr="00E04261" w:rsidRDefault="00055745" w:rsidP="00E04261">
      <w:pPr>
        <w:rPr>
          <w:sz w:val="24"/>
          <w:szCs w:val="24"/>
        </w:rPr>
      </w:pPr>
      <w:r>
        <w:rPr>
          <w:sz w:val="24"/>
          <w:szCs w:val="24"/>
        </w:rPr>
        <w:tab/>
      </w:r>
      <w:r w:rsidR="00E04261" w:rsidRPr="00E04261">
        <w:rPr>
          <w:sz w:val="24"/>
          <w:szCs w:val="24"/>
        </w:rPr>
        <w:t>• Making the other kids play the game your way.</w:t>
      </w:r>
    </w:p>
    <w:p w:rsidR="00E04261" w:rsidRPr="00E04261" w:rsidRDefault="00055745" w:rsidP="00E04261">
      <w:pPr>
        <w:rPr>
          <w:sz w:val="24"/>
          <w:szCs w:val="24"/>
        </w:rPr>
      </w:pPr>
      <w:r>
        <w:rPr>
          <w:sz w:val="24"/>
          <w:szCs w:val="24"/>
        </w:rPr>
        <w:tab/>
      </w:r>
      <w:r w:rsidR="00E04261" w:rsidRPr="00E04261">
        <w:rPr>
          <w:sz w:val="24"/>
          <w:szCs w:val="24"/>
        </w:rPr>
        <w:t>• Teasing someone about the clothes he/she wears.</w:t>
      </w:r>
    </w:p>
    <w:p w:rsidR="00E04261" w:rsidRPr="00E04261" w:rsidRDefault="00055745" w:rsidP="00E04261">
      <w:pPr>
        <w:rPr>
          <w:sz w:val="24"/>
          <w:szCs w:val="24"/>
        </w:rPr>
      </w:pPr>
      <w:r>
        <w:rPr>
          <w:sz w:val="24"/>
          <w:szCs w:val="24"/>
        </w:rPr>
        <w:tab/>
      </w:r>
      <w:r w:rsidR="00E04261" w:rsidRPr="00E04261">
        <w:rPr>
          <w:sz w:val="24"/>
          <w:szCs w:val="24"/>
        </w:rPr>
        <w:t>• Telling someone that the hat he's wearing doesn't look good on him.</w:t>
      </w:r>
    </w:p>
    <w:p w:rsidR="00E04261" w:rsidRPr="00E04261" w:rsidRDefault="00055745" w:rsidP="00E04261">
      <w:pPr>
        <w:rPr>
          <w:sz w:val="24"/>
          <w:szCs w:val="24"/>
        </w:rPr>
      </w:pPr>
      <w:r>
        <w:rPr>
          <w:sz w:val="24"/>
          <w:szCs w:val="24"/>
        </w:rPr>
        <w:tab/>
      </w:r>
      <w:r w:rsidR="00E04261" w:rsidRPr="00E04261">
        <w:rPr>
          <w:sz w:val="24"/>
          <w:szCs w:val="24"/>
        </w:rPr>
        <w:t>• A group of kids won't let you sit with them at lunch even though there's room.</w:t>
      </w:r>
    </w:p>
    <w:p w:rsidR="00E04261" w:rsidRPr="00E04261" w:rsidRDefault="00055745" w:rsidP="00E04261">
      <w:pPr>
        <w:rPr>
          <w:sz w:val="24"/>
          <w:szCs w:val="24"/>
        </w:rPr>
      </w:pPr>
      <w:r>
        <w:rPr>
          <w:sz w:val="24"/>
          <w:szCs w:val="24"/>
        </w:rPr>
        <w:tab/>
      </w:r>
      <w:r w:rsidR="00E04261" w:rsidRPr="00E04261">
        <w:rPr>
          <w:sz w:val="24"/>
          <w:szCs w:val="24"/>
        </w:rPr>
        <w:t>• Telling someone that he or she is not being nice.</w:t>
      </w:r>
    </w:p>
    <w:p w:rsidR="00E04261" w:rsidRPr="00E04261" w:rsidRDefault="00055745" w:rsidP="00E04261">
      <w:pPr>
        <w:rPr>
          <w:sz w:val="24"/>
          <w:szCs w:val="24"/>
        </w:rPr>
      </w:pPr>
      <w:r>
        <w:rPr>
          <w:sz w:val="24"/>
          <w:szCs w:val="24"/>
        </w:rPr>
        <w:tab/>
      </w:r>
      <w:r w:rsidR="00E04261" w:rsidRPr="00E04261">
        <w:rPr>
          <w:sz w:val="24"/>
          <w:szCs w:val="24"/>
        </w:rPr>
        <w:t>• Joking with people by "putting them down".</w:t>
      </w:r>
    </w:p>
    <w:p w:rsidR="00E04261" w:rsidRPr="00E04261" w:rsidRDefault="00E04261" w:rsidP="00E04261">
      <w:pPr>
        <w:rPr>
          <w:sz w:val="24"/>
          <w:szCs w:val="24"/>
        </w:rPr>
      </w:pPr>
      <w:r>
        <w:rPr>
          <w:sz w:val="24"/>
          <w:szCs w:val="24"/>
        </w:rPr>
        <w:t>5</w:t>
      </w:r>
      <w:r w:rsidRPr="00E04261">
        <w:rPr>
          <w:sz w:val="24"/>
          <w:szCs w:val="24"/>
        </w:rPr>
        <w:t>.  When does something become bullying?</w:t>
      </w:r>
    </w:p>
    <w:p w:rsidR="00640DEF" w:rsidRDefault="00640DEF">
      <w:pPr>
        <w:rPr>
          <w:sz w:val="24"/>
          <w:szCs w:val="24"/>
        </w:rPr>
      </w:pPr>
    </w:p>
    <w:p w:rsidR="006C3B66" w:rsidRDefault="00640DEF">
      <w:pPr>
        <w:rPr>
          <w:sz w:val="24"/>
          <w:szCs w:val="24"/>
        </w:rPr>
      </w:pPr>
      <w:r>
        <w:rPr>
          <w:sz w:val="24"/>
          <w:szCs w:val="24"/>
        </w:rPr>
        <w:tab/>
      </w:r>
      <w:r w:rsidR="006C3B66">
        <w:rPr>
          <w:sz w:val="24"/>
          <w:szCs w:val="24"/>
        </w:rPr>
        <w:t>#3 6:20-7:00</w:t>
      </w:r>
    </w:p>
    <w:p w:rsidR="00640DEF" w:rsidRDefault="000F395C" w:rsidP="00640DEF">
      <w:r>
        <w:tab/>
      </w:r>
      <w:r>
        <w:tab/>
        <w:t>What did you see?</w:t>
      </w:r>
    </w:p>
    <w:p w:rsidR="00640DEF" w:rsidRDefault="00640DEF" w:rsidP="00640DEF">
      <w:r>
        <w:tab/>
      </w:r>
      <w:r>
        <w:tab/>
        <w:t>How do you think he felt?</w:t>
      </w:r>
    </w:p>
    <w:p w:rsidR="00640DEF" w:rsidRDefault="00640DEF" w:rsidP="00640DEF">
      <w:r>
        <w:tab/>
      </w:r>
      <w:r>
        <w:tab/>
        <w:t>How would you feel?  (Don't answer out loud)</w:t>
      </w:r>
    </w:p>
    <w:p w:rsidR="006C3B66" w:rsidRPr="00F86C4E" w:rsidRDefault="006C3B66">
      <w:pPr>
        <w:rPr>
          <w:sz w:val="24"/>
          <w:szCs w:val="24"/>
        </w:rPr>
      </w:pPr>
    </w:p>
    <w:p w:rsidR="00CE5E8A" w:rsidRDefault="00CE5E8A">
      <w:pPr>
        <w:rPr>
          <w:sz w:val="24"/>
          <w:szCs w:val="24"/>
        </w:rPr>
      </w:pPr>
      <w:r w:rsidRPr="00F86C4E">
        <w:rPr>
          <w:sz w:val="24"/>
          <w:szCs w:val="24"/>
        </w:rPr>
        <w:tab/>
        <w:t>Guided Practice:</w:t>
      </w:r>
    </w:p>
    <w:p w:rsidR="00A749B2" w:rsidRDefault="00A749B2" w:rsidP="00A749B2">
      <w:pPr>
        <w:rPr>
          <w:sz w:val="24"/>
          <w:szCs w:val="24"/>
        </w:rPr>
      </w:pPr>
      <w:r>
        <w:rPr>
          <w:sz w:val="24"/>
          <w:szCs w:val="24"/>
        </w:rPr>
        <w:t>6</w:t>
      </w:r>
      <w:r w:rsidRPr="00E04261">
        <w:rPr>
          <w:sz w:val="24"/>
          <w:szCs w:val="24"/>
        </w:rPr>
        <w:t>.  What can be done to stop bullying at school?</w:t>
      </w:r>
    </w:p>
    <w:p w:rsidR="00A749B2" w:rsidRPr="00E04261" w:rsidRDefault="00A749B2" w:rsidP="00A749B2">
      <w:pPr>
        <w:rPr>
          <w:sz w:val="24"/>
          <w:szCs w:val="24"/>
        </w:rPr>
      </w:pPr>
      <w:r>
        <w:rPr>
          <w:sz w:val="24"/>
          <w:szCs w:val="24"/>
        </w:rPr>
        <w:tab/>
        <w:t xml:space="preserve">Tell a teacher.  </w:t>
      </w:r>
      <w:r w:rsidR="00640DEF">
        <w:rPr>
          <w:sz w:val="24"/>
          <w:szCs w:val="24"/>
        </w:rPr>
        <w:t xml:space="preserve">Tell any adult at school.  </w:t>
      </w:r>
      <w:r w:rsidR="00F8341D">
        <w:rPr>
          <w:sz w:val="24"/>
          <w:szCs w:val="24"/>
        </w:rPr>
        <w:t>Walk</w:t>
      </w:r>
      <w:r w:rsidR="00640DEF">
        <w:rPr>
          <w:sz w:val="24"/>
          <w:szCs w:val="24"/>
        </w:rPr>
        <w:t xml:space="preserve"> away.  Tell your parents.</w:t>
      </w:r>
    </w:p>
    <w:p w:rsidR="00CE5E8A" w:rsidRPr="00F86C4E" w:rsidRDefault="00CE5E8A">
      <w:pPr>
        <w:rPr>
          <w:sz w:val="24"/>
          <w:szCs w:val="24"/>
        </w:rPr>
      </w:pPr>
    </w:p>
    <w:p w:rsidR="00CE5E8A" w:rsidRDefault="00CE5E8A">
      <w:pPr>
        <w:rPr>
          <w:sz w:val="24"/>
          <w:szCs w:val="24"/>
        </w:rPr>
      </w:pPr>
      <w:r w:rsidRPr="00F86C4E">
        <w:rPr>
          <w:sz w:val="24"/>
          <w:szCs w:val="24"/>
        </w:rPr>
        <w:tab/>
        <w:t>Closure:</w:t>
      </w:r>
      <w:r w:rsidR="00711123">
        <w:rPr>
          <w:sz w:val="24"/>
          <w:szCs w:val="24"/>
        </w:rPr>
        <w:t xml:space="preserve"> </w:t>
      </w:r>
    </w:p>
    <w:p w:rsidR="00711123" w:rsidRPr="00F86C4E" w:rsidRDefault="00711123">
      <w:pPr>
        <w:rPr>
          <w:sz w:val="24"/>
          <w:szCs w:val="24"/>
        </w:rPr>
      </w:pPr>
      <w:r>
        <w:rPr>
          <w:sz w:val="24"/>
          <w:szCs w:val="24"/>
        </w:rPr>
        <w:tab/>
      </w:r>
      <w:r w:rsidR="00F47417">
        <w:rPr>
          <w:sz w:val="24"/>
          <w:szCs w:val="24"/>
        </w:rPr>
        <w:t>Ask the children to think about the video clips they watched.  Give them the letter to take home to their parents and talk to their parents about it.</w:t>
      </w:r>
    </w:p>
    <w:p w:rsidR="00CE5E8A" w:rsidRPr="00F86C4E" w:rsidRDefault="00CE5E8A">
      <w:pPr>
        <w:rPr>
          <w:sz w:val="24"/>
          <w:szCs w:val="24"/>
        </w:rPr>
      </w:pPr>
    </w:p>
    <w:p w:rsidR="00CE5E8A" w:rsidRPr="00F86C4E" w:rsidRDefault="00CE5E8A">
      <w:pPr>
        <w:rPr>
          <w:sz w:val="24"/>
          <w:szCs w:val="24"/>
        </w:rPr>
      </w:pPr>
    </w:p>
    <w:p w:rsidR="00CE5E8A" w:rsidRDefault="00CE5E8A">
      <w:pPr>
        <w:rPr>
          <w:b/>
          <w:bCs/>
          <w:sz w:val="28"/>
          <w:szCs w:val="28"/>
        </w:rPr>
      </w:pPr>
      <w:r>
        <w:rPr>
          <w:b/>
          <w:bCs/>
          <w:sz w:val="28"/>
          <w:szCs w:val="28"/>
        </w:rPr>
        <w:t>Resources and Materials:</w:t>
      </w:r>
    </w:p>
    <w:p w:rsidR="00CE5E8A" w:rsidRPr="00F86C4E" w:rsidRDefault="00CE5E8A">
      <w:pPr>
        <w:rPr>
          <w:sz w:val="24"/>
          <w:szCs w:val="24"/>
        </w:rPr>
      </w:pPr>
      <w:r w:rsidRPr="00F86C4E">
        <w:rPr>
          <w:sz w:val="24"/>
          <w:szCs w:val="24"/>
        </w:rPr>
        <w:t>These are the materials that you will use for this lesson.  All of the items need to be included.</w:t>
      </w:r>
    </w:p>
    <w:p w:rsidR="00CE5E8A" w:rsidRPr="00F86C4E" w:rsidRDefault="00A749B2">
      <w:pPr>
        <w:rPr>
          <w:sz w:val="24"/>
          <w:szCs w:val="24"/>
        </w:rPr>
      </w:pPr>
      <w:r>
        <w:rPr>
          <w:sz w:val="24"/>
          <w:szCs w:val="24"/>
        </w:rPr>
        <w:tab/>
        <w:t>Need a computer and projector.</w:t>
      </w:r>
    </w:p>
    <w:p w:rsidR="00CE5E8A" w:rsidRDefault="00CE5E8A"/>
    <w:p w:rsidR="00F8341D" w:rsidRDefault="00F8341D">
      <w:pPr>
        <w:rPr>
          <w:b/>
          <w:bCs/>
          <w:sz w:val="28"/>
          <w:szCs w:val="28"/>
        </w:rPr>
      </w:pPr>
    </w:p>
    <w:p w:rsidR="00CE5E8A" w:rsidRDefault="001221C0">
      <w:pPr>
        <w:rPr>
          <w:b/>
          <w:bCs/>
          <w:sz w:val="28"/>
          <w:szCs w:val="28"/>
        </w:rPr>
      </w:pPr>
      <w:r>
        <w:rPr>
          <w:b/>
          <w:bCs/>
          <w:sz w:val="28"/>
          <w:szCs w:val="28"/>
        </w:rPr>
        <w:lastRenderedPageBreak/>
        <w:t>Plans f</w:t>
      </w:r>
      <w:r w:rsidR="00CE5E8A">
        <w:rPr>
          <w:b/>
          <w:bCs/>
          <w:sz w:val="28"/>
          <w:szCs w:val="28"/>
        </w:rPr>
        <w:t>or Personal Contact with Families:</w:t>
      </w:r>
    </w:p>
    <w:p w:rsidR="00CE5E8A" w:rsidRDefault="00CE5E8A">
      <w:pPr>
        <w:rPr>
          <w:sz w:val="24"/>
          <w:szCs w:val="24"/>
        </w:rPr>
      </w:pPr>
      <w:r w:rsidRPr="00F86C4E">
        <w:rPr>
          <w:sz w:val="24"/>
          <w:szCs w:val="24"/>
        </w:rPr>
        <w:tab/>
        <w:t>What ideas do you have to involve parents in the learning process?</w:t>
      </w:r>
    </w:p>
    <w:p w:rsidR="00055745" w:rsidRDefault="00055745">
      <w:pPr>
        <w:rPr>
          <w:sz w:val="24"/>
          <w:szCs w:val="24"/>
        </w:rPr>
      </w:pPr>
      <w:r>
        <w:rPr>
          <w:sz w:val="24"/>
          <w:szCs w:val="24"/>
        </w:rPr>
        <w:tab/>
      </w:r>
      <w:r>
        <w:rPr>
          <w:sz w:val="24"/>
          <w:szCs w:val="24"/>
        </w:rPr>
        <w:tab/>
        <w:t>A letter has been prepared to send home with the students.</w:t>
      </w: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Default="000A1AE6">
      <w:pPr>
        <w:rPr>
          <w:sz w:val="24"/>
          <w:szCs w:val="24"/>
        </w:rPr>
      </w:pPr>
    </w:p>
    <w:p w:rsidR="000A1AE6" w:rsidRPr="00156F36" w:rsidRDefault="000A1AE6" w:rsidP="000A1AE6">
      <w:r w:rsidRPr="00156F36">
        <w:lastRenderedPageBreak/>
        <w:t>Dear Parent,</w:t>
      </w:r>
    </w:p>
    <w:p w:rsidR="000A1AE6" w:rsidRPr="00156F36" w:rsidRDefault="000A1AE6" w:rsidP="000A1AE6">
      <w:r>
        <w:tab/>
      </w:r>
      <w:r w:rsidRPr="00156F36">
        <w:t>Your child is learning some valuable skills which will help him or her get along well with others, solve conflicts peacefully, and avoid violent situations.</w:t>
      </w:r>
      <w:r>
        <w:t xml:space="preserve">  </w:t>
      </w:r>
      <w:r w:rsidRPr="00156F36">
        <w:t>The current lesson is about bullying.</w:t>
      </w:r>
      <w:r>
        <w:t xml:space="preserve"> </w:t>
      </w:r>
      <w:r w:rsidRPr="00156F36">
        <w:t xml:space="preserve"> </w:t>
      </w:r>
      <w:r w:rsidRPr="00156F36">
        <w:rPr>
          <w:bCs/>
        </w:rPr>
        <w:t>Here are some things you can do to help your child become more aware of bullying behaviors:</w:t>
      </w:r>
    </w:p>
    <w:p w:rsidR="000A1AE6" w:rsidRPr="00156F36" w:rsidRDefault="000A1AE6" w:rsidP="000A1AE6">
      <w:r>
        <w:tab/>
      </w:r>
      <w:r w:rsidRPr="00156F36">
        <w:t>• Ask your child to tell you about the video program and what he or she learned from it.</w:t>
      </w:r>
    </w:p>
    <w:p w:rsidR="000A1AE6" w:rsidRPr="00156F36" w:rsidRDefault="000A1AE6" w:rsidP="000A1AE6">
      <w:r>
        <w:tab/>
      </w:r>
      <w:r w:rsidRPr="00156F36">
        <w:t xml:space="preserve">• Discuss with your child what bullying is and what kinds of behaviors demonstrate </w:t>
      </w:r>
      <w:r>
        <w:tab/>
      </w:r>
      <w:r w:rsidRPr="00156F36">
        <w:t>bullying.</w:t>
      </w:r>
    </w:p>
    <w:p w:rsidR="000A1AE6" w:rsidRPr="00156F36" w:rsidRDefault="000A1AE6" w:rsidP="000A1AE6">
      <w:r>
        <w:tab/>
      </w:r>
      <w:r w:rsidRPr="00156F36">
        <w:t xml:space="preserve">• As you watch television with your child, help him or her identify language, dialogue, or </w:t>
      </w:r>
      <w:r>
        <w:tab/>
      </w:r>
      <w:r w:rsidRPr="00156F36">
        <w:t>actions t</w:t>
      </w:r>
      <w:r>
        <w:t>h</w:t>
      </w:r>
      <w:r w:rsidRPr="00156F36">
        <w:t>at demonstrate bullying behavior, such as "put downs" in comedy shows.</w:t>
      </w:r>
    </w:p>
    <w:p w:rsidR="000A1AE6" w:rsidRPr="00156F36" w:rsidRDefault="000A1AE6" w:rsidP="000A1AE6">
      <w:r>
        <w:tab/>
      </w:r>
      <w:r w:rsidRPr="00156F36">
        <w:t xml:space="preserve">• As your child deals with bullying situations at home or school, be open to discussing </w:t>
      </w:r>
      <w:r>
        <w:tab/>
      </w:r>
      <w:r w:rsidRPr="00156F36">
        <w:t xml:space="preserve">ways in which he or she can safely handle those situations. Discuss how to avoid bullying </w:t>
      </w:r>
      <w:r>
        <w:tab/>
      </w:r>
      <w:r w:rsidRPr="00156F36">
        <w:t>situations.</w:t>
      </w:r>
    </w:p>
    <w:p w:rsidR="000A1AE6" w:rsidRPr="00156F36" w:rsidRDefault="000A1AE6" w:rsidP="000A1AE6">
      <w:r>
        <w:tab/>
      </w:r>
      <w:r w:rsidRPr="00156F36">
        <w:t xml:space="preserve">• Help your child become sensitive to his or her own behaviors or language that may be </w:t>
      </w:r>
      <w:r>
        <w:tab/>
      </w:r>
      <w:r w:rsidRPr="00156F36">
        <w:t>of a bullying nature as he or she deals with siblings or friends.</w:t>
      </w:r>
    </w:p>
    <w:p w:rsidR="000A1AE6" w:rsidRDefault="000A1AE6" w:rsidP="000A1AE6">
      <w:r>
        <w:t>This discussion on bullying is not going be a onetime thing.  We will continue to discuss it as a class for the rest of the year.  As always please feel free to email me if you have any questions or concerns about a lesson or your son or daughter.</w:t>
      </w:r>
    </w:p>
    <w:p w:rsidR="000A1AE6" w:rsidRDefault="000A1AE6" w:rsidP="000A1AE6"/>
    <w:p w:rsidR="000A1AE6" w:rsidRDefault="000A1AE6" w:rsidP="000A1AE6">
      <w:r>
        <w:t>Sincerely,</w:t>
      </w:r>
    </w:p>
    <w:p w:rsidR="000A1AE6" w:rsidRDefault="000A1AE6" w:rsidP="000A1AE6"/>
    <w:p w:rsidR="000A1AE6" w:rsidRDefault="000A1AE6" w:rsidP="000A1AE6"/>
    <w:p w:rsidR="000A1AE6" w:rsidRDefault="000A1AE6" w:rsidP="000A1AE6"/>
    <w:p w:rsidR="000A1AE6" w:rsidRDefault="000A1AE6" w:rsidP="000A1AE6">
      <w:r>
        <w:t>Ian Allison</w:t>
      </w:r>
    </w:p>
    <w:p w:rsidR="000A1AE6" w:rsidRDefault="000A1AE6" w:rsidP="000A1AE6">
      <w:r>
        <w:t>iankallison@elementary.edu</w:t>
      </w:r>
    </w:p>
    <w:p w:rsidR="000A1AE6" w:rsidRPr="00F86C4E" w:rsidRDefault="000A1AE6">
      <w:pPr>
        <w:rPr>
          <w:sz w:val="24"/>
          <w:szCs w:val="24"/>
        </w:rPr>
      </w:pPr>
    </w:p>
    <w:sectPr w:rsidR="000A1AE6" w:rsidRPr="00F86C4E" w:rsidSect="000A0D11">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7CA" w:rsidRDefault="007437CA">
      <w:r>
        <w:separator/>
      </w:r>
    </w:p>
  </w:endnote>
  <w:endnote w:type="continuationSeparator" w:id="0">
    <w:p w:rsidR="007437CA" w:rsidRDefault="007437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7CA" w:rsidRDefault="007437CA">
      <w:r>
        <w:separator/>
      </w:r>
    </w:p>
  </w:footnote>
  <w:footnote w:type="continuationSeparator" w:id="0">
    <w:p w:rsidR="007437CA" w:rsidRDefault="007437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E8A" w:rsidRDefault="00CE5E8A">
    <w:r>
      <w:rPr>
        <w:u w:val="single"/>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rsids>
    <w:rsidRoot w:val="00A77B3E"/>
    <w:rsid w:val="00055745"/>
    <w:rsid w:val="000A0D11"/>
    <w:rsid w:val="000A1AE6"/>
    <w:rsid w:val="000F395C"/>
    <w:rsid w:val="001221C0"/>
    <w:rsid w:val="003657C4"/>
    <w:rsid w:val="004D19F2"/>
    <w:rsid w:val="005903EF"/>
    <w:rsid w:val="005C2826"/>
    <w:rsid w:val="005C7DA6"/>
    <w:rsid w:val="005E5C66"/>
    <w:rsid w:val="00640DEF"/>
    <w:rsid w:val="00642FBC"/>
    <w:rsid w:val="006C3B66"/>
    <w:rsid w:val="00711123"/>
    <w:rsid w:val="00715A54"/>
    <w:rsid w:val="007437CA"/>
    <w:rsid w:val="00744D03"/>
    <w:rsid w:val="00785873"/>
    <w:rsid w:val="009251A4"/>
    <w:rsid w:val="009477DB"/>
    <w:rsid w:val="00A039E6"/>
    <w:rsid w:val="00A749B2"/>
    <w:rsid w:val="00A77B3E"/>
    <w:rsid w:val="00B92117"/>
    <w:rsid w:val="00BA4E46"/>
    <w:rsid w:val="00CE5E8A"/>
    <w:rsid w:val="00E04261"/>
    <w:rsid w:val="00E224F2"/>
    <w:rsid w:val="00E46306"/>
    <w:rsid w:val="00F02686"/>
    <w:rsid w:val="00F47417"/>
    <w:rsid w:val="00F8341D"/>
    <w:rsid w:val="00F86C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0D11"/>
    <w:rPr>
      <w:color w:val="000000"/>
      <w:sz w:val="22"/>
      <w:szCs w:val="22"/>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39E6"/>
    <w:rPr>
      <w:color w:val="0000FF"/>
      <w:u w:val="single"/>
    </w:rPr>
  </w:style>
  <w:style w:type="character" w:styleId="FollowedHyperlink">
    <w:name w:val="FollowedHyperlink"/>
    <w:basedOn w:val="DefaultParagraphFont"/>
    <w:rsid w:val="00F8341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4499448">
      <w:bodyDiv w:val="1"/>
      <w:marLeft w:val="0"/>
      <w:marRight w:val="0"/>
      <w:marTop w:val="0"/>
      <w:marBottom w:val="0"/>
      <w:divBdr>
        <w:top w:val="none" w:sz="0" w:space="0" w:color="auto"/>
        <w:left w:val="none" w:sz="0" w:space="0" w:color="auto"/>
        <w:bottom w:val="none" w:sz="0" w:space="0" w:color="auto"/>
        <w:right w:val="none" w:sz="0" w:space="0" w:color="auto"/>
      </w:divBdr>
      <w:divsChild>
        <w:div w:id="844825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0081900">
      <w:bodyDiv w:val="1"/>
      <w:marLeft w:val="0"/>
      <w:marRight w:val="0"/>
      <w:marTop w:val="0"/>
      <w:marBottom w:val="0"/>
      <w:divBdr>
        <w:top w:val="none" w:sz="0" w:space="0" w:color="auto"/>
        <w:left w:val="none" w:sz="0" w:space="0" w:color="auto"/>
        <w:bottom w:val="none" w:sz="0" w:space="0" w:color="auto"/>
        <w:right w:val="none" w:sz="0" w:space="0" w:color="auto"/>
      </w:divBdr>
    </w:div>
    <w:div w:id="1798987361">
      <w:bodyDiv w:val="1"/>
      <w:marLeft w:val="0"/>
      <w:marRight w:val="0"/>
      <w:marTop w:val="0"/>
      <w:marBottom w:val="0"/>
      <w:divBdr>
        <w:top w:val="none" w:sz="0" w:space="0" w:color="auto"/>
        <w:left w:val="none" w:sz="0" w:space="0" w:color="auto"/>
        <w:bottom w:val="none" w:sz="0" w:space="0" w:color="auto"/>
        <w:right w:val="none" w:sz="0" w:space="0" w:color="auto"/>
      </w:divBdr>
    </w:div>
    <w:div w:id="1876304828">
      <w:bodyDiv w:val="1"/>
      <w:marLeft w:val="0"/>
      <w:marRight w:val="0"/>
      <w:marTop w:val="0"/>
      <w:marBottom w:val="0"/>
      <w:divBdr>
        <w:top w:val="none" w:sz="0" w:space="0" w:color="auto"/>
        <w:left w:val="none" w:sz="0" w:space="0" w:color="auto"/>
        <w:bottom w:val="none" w:sz="0" w:space="0" w:color="auto"/>
        <w:right w:val="none" w:sz="0" w:space="0" w:color="auto"/>
      </w:divBdr>
      <w:divsChild>
        <w:div w:id="17942096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z1mOCd5HP5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723</Words>
  <Characters>4126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Krysta</cp:lastModifiedBy>
  <cp:revision>11</cp:revision>
  <cp:lastPrinted>2011-11-08T16:59:00Z</cp:lastPrinted>
  <dcterms:created xsi:type="dcterms:W3CDTF">2012-02-04T02:09:00Z</dcterms:created>
  <dcterms:modified xsi:type="dcterms:W3CDTF">2012-02-28T06:06:00Z</dcterms:modified>
</cp:coreProperties>
</file>